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4317e20fb51ec4e85b8666dabb09ede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6b908cdd69cb0859c51683a5db1834d0"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FDCE38C-6053-456F-B0CB-3CF92EA96E81}"/>
</file>

<file path=customXml/itemProps3.xml><?xml version="1.0" encoding="utf-8"?>
<ds:datastoreItem xmlns:ds="http://schemas.openxmlformats.org/officeDocument/2006/customXml" ds:itemID="{5DBC8408-6CD8-4D19-B191-CC463094E6BE}"/>
</file>

<file path=customXml/itemProps4.xml><?xml version="1.0" encoding="utf-8"?>
<ds:datastoreItem xmlns:ds="http://schemas.openxmlformats.org/officeDocument/2006/customXml" ds:itemID="{12044F07-9AFD-4355-BBCA-6B6C0B0B6E89}"/>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